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0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中医（定向）241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宋显瑞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王务梅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陈秀丽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宋显瑞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王务梅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陈秀丽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陈立军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陈立军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李世杰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医疗保险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陈立军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张译木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体育Ⅲ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